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83" w:rsidRPr="000037EA" w:rsidRDefault="00687E05" w:rsidP="000037EA">
      <w:pPr>
        <w:tabs>
          <w:tab w:val="left" w:pos="270"/>
        </w:tabs>
        <w:bidi/>
        <w:ind w:left="-270" w:hanging="270"/>
        <w:rPr>
          <w:rFonts w:hint="cs"/>
          <w:rtl/>
        </w:rPr>
      </w:pPr>
      <w:bookmarkStart w:id="0" w:name="_GoBack"/>
      <w:bookmarkEnd w:id="0"/>
      <w:r w:rsidRPr="000037EA">
        <w:rPr>
          <w:rFonts w:ascii="Arial" w:hAnsi="Arial" w:cs="Arial"/>
          <w:sz w:val="24"/>
          <w:szCs w:val="24"/>
          <w:rtl/>
        </w:rPr>
        <w:t>أقرّ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بأن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هذه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الملفات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والتسجيلات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تم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الحصول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على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نسخٍ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منها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من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هواتف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بعض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شهود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الواقعة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من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سكان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المنطقة،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وهم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أشخاص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معروفون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بالسمعة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الطيبة،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وما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زالت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المحادثات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والفيديوهات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والتسجيلات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الكاملة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موجودة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على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هواتفهم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المحمولة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الأصلية،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وهم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على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استعداد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تام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لتقديم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هواتفهم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للفحص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الفني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أمام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جهات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التحقيق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متى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طُلب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منهم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ذلك،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كما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أقرّ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باستعدادي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لتقديم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أي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نسخ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بحوزتي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لما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استلمته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منهم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من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صور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أو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تسجيلات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في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المجلد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الإلكتروني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المشار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إليه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برمز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الاستجابة</w:t>
      </w:r>
      <w:r w:rsidRPr="000037EA">
        <w:rPr>
          <w:rFonts w:ascii="Arial" w:hAnsi="Arial"/>
          <w:sz w:val="24"/>
        </w:rPr>
        <w:t xml:space="preserve"> </w:t>
      </w:r>
      <w:r w:rsidRPr="000037EA">
        <w:rPr>
          <w:rFonts w:ascii="Arial" w:hAnsi="Arial" w:cs="Arial"/>
          <w:sz w:val="24"/>
          <w:szCs w:val="24"/>
          <w:rtl/>
        </w:rPr>
        <w:t>السريعة</w:t>
      </w:r>
      <w:r w:rsidRPr="000037EA">
        <w:rPr>
          <w:rFonts w:ascii="Arial" w:hAnsi="Arial"/>
          <w:sz w:val="24"/>
        </w:rPr>
        <w:t xml:space="preserve"> (QR Code).</w:t>
      </w:r>
      <w:r w:rsidR="00AE5B09" w:rsidRPr="000037EA">
        <w:rPr>
          <w:rFonts w:hint="cs"/>
          <w:rtl/>
        </w:rPr>
        <w:br/>
      </w:r>
      <w:r w:rsidR="00AE5B09" w:rsidRPr="000037EA">
        <w:rPr>
          <w:rtl/>
        </w:rPr>
        <w:br/>
      </w:r>
      <w:r w:rsidR="00AE5B09" w:rsidRPr="000037EA">
        <w:rPr>
          <w:rFonts w:hint="cs"/>
          <w:rtl/>
        </w:rPr>
        <w:t>رمز الاستجابة السريع الخاص بالمرفقات</w:t>
      </w:r>
      <w:r w:rsidR="00BE7783" w:rsidRPr="000037EA">
        <w:rPr>
          <w:rFonts w:hint="cs"/>
          <w:rtl/>
        </w:rPr>
        <w:tab/>
      </w:r>
      <w:r w:rsidR="00BE7783" w:rsidRPr="000037EA">
        <w:rPr>
          <w:rFonts w:hint="cs"/>
          <w:rtl/>
        </w:rPr>
        <w:tab/>
        <w:t xml:space="preserve">             </w:t>
      </w:r>
      <w:r w:rsidR="00BE7783" w:rsidRPr="000037EA">
        <w:rPr>
          <w:rFonts w:cs="Arial" w:hint="cs"/>
          <w:rtl/>
        </w:rPr>
        <w:t>رمز</w:t>
      </w:r>
      <w:r w:rsidR="00BE7783" w:rsidRPr="000037EA">
        <w:rPr>
          <w:rFonts w:cs="Arial"/>
          <w:rtl/>
        </w:rPr>
        <w:t xml:space="preserve"> </w:t>
      </w:r>
      <w:r w:rsidR="00BE7783" w:rsidRPr="000037EA">
        <w:rPr>
          <w:rFonts w:cs="Arial" w:hint="cs"/>
          <w:rtl/>
        </w:rPr>
        <w:t>الاستجابة</w:t>
      </w:r>
      <w:r w:rsidR="00BE7783" w:rsidRPr="000037EA">
        <w:rPr>
          <w:rFonts w:cs="Arial"/>
          <w:rtl/>
        </w:rPr>
        <w:t xml:space="preserve"> </w:t>
      </w:r>
      <w:r w:rsidR="00BE7783" w:rsidRPr="000037EA">
        <w:rPr>
          <w:rFonts w:cs="Arial" w:hint="cs"/>
          <w:rtl/>
        </w:rPr>
        <w:t>السريع</w:t>
      </w:r>
      <w:r w:rsidR="00BE7783" w:rsidRPr="000037EA">
        <w:rPr>
          <w:rFonts w:cs="Arial"/>
          <w:rtl/>
        </w:rPr>
        <w:t xml:space="preserve"> </w:t>
      </w:r>
      <w:r w:rsidR="00BE7783" w:rsidRPr="000037EA">
        <w:rPr>
          <w:rFonts w:cs="Arial" w:hint="cs"/>
          <w:rtl/>
        </w:rPr>
        <w:t>الخاص</w:t>
      </w:r>
      <w:r w:rsidR="00BE7783" w:rsidRPr="000037EA">
        <w:rPr>
          <w:rFonts w:cs="Arial"/>
          <w:rtl/>
        </w:rPr>
        <w:t xml:space="preserve"> </w:t>
      </w:r>
      <w:r w:rsidR="00BE7783" w:rsidRPr="000037EA">
        <w:rPr>
          <w:rFonts w:cs="Arial" w:hint="cs"/>
          <w:rtl/>
        </w:rPr>
        <w:t>بتحميل</w:t>
      </w:r>
      <w:r w:rsidR="00BE7783" w:rsidRPr="000037EA">
        <w:rPr>
          <w:rFonts w:cs="Arial"/>
          <w:rtl/>
        </w:rPr>
        <w:t xml:space="preserve"> </w:t>
      </w:r>
      <w:r w:rsidR="00BE7783" w:rsidRPr="000037EA">
        <w:rPr>
          <w:rFonts w:cs="Arial" w:hint="cs"/>
          <w:rtl/>
        </w:rPr>
        <w:t>المرفقات</w:t>
      </w:r>
      <w:r w:rsidR="00BE7783" w:rsidRPr="000037EA">
        <w:rPr>
          <w:rFonts w:cs="Arial"/>
          <w:rtl/>
        </w:rPr>
        <w:t>:‏</w:t>
      </w:r>
      <w:r w:rsidR="00AE5B09" w:rsidRPr="000037EA">
        <w:rPr>
          <w:rFonts w:hint="cs"/>
          <w:rtl/>
        </w:rPr>
        <w:br/>
      </w:r>
      <w:r w:rsidR="00AE5B09" w:rsidRPr="000037EA">
        <w:rPr>
          <w:rFonts w:hint="cs"/>
          <w:rtl/>
        </w:rPr>
        <w:br/>
      </w:r>
      <w:r w:rsidRPr="000037EA">
        <w:rPr>
          <w:rFonts w:hint="cs"/>
          <w:noProof/>
          <w:rtl/>
        </w:rPr>
        <w:drawing>
          <wp:inline distT="0" distB="0" distL="0" distR="0" wp14:anchorId="7B16D82E" wp14:editId="367053A0">
            <wp:extent cx="1805940" cy="18059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hamed-essam-link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94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7783" w:rsidRPr="000037EA">
        <w:rPr>
          <w:rFonts w:hint="cs"/>
          <w:rtl/>
        </w:rPr>
        <w:t xml:space="preserve">                              </w:t>
      </w:r>
      <w:r w:rsidR="00BE7783" w:rsidRPr="000037EA">
        <w:rPr>
          <w:noProof/>
        </w:rPr>
        <w:drawing>
          <wp:inline distT="0" distB="0" distL="0" distR="0" wp14:anchorId="0E44DECB" wp14:editId="0323D808">
            <wp:extent cx="1798320" cy="17983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hamed-essam-download-lin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183F" w:rsidRPr="000037EA" w:rsidRDefault="006D183F" w:rsidP="000037EA">
      <w:pPr>
        <w:tabs>
          <w:tab w:val="left" w:pos="270"/>
        </w:tabs>
        <w:bidi/>
        <w:ind w:left="-270" w:hanging="270"/>
      </w:pPr>
    </w:p>
    <w:sectPr w:rsidR="006D183F" w:rsidRPr="000037EA" w:rsidSect="000037EA">
      <w:pgSz w:w="12240" w:h="15840"/>
      <w:pgMar w:top="1440" w:right="990" w:bottom="1440" w:left="72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021" w:rsidRDefault="00186021" w:rsidP="00BE7783">
      <w:pPr>
        <w:spacing w:after="0" w:line="240" w:lineRule="auto"/>
      </w:pPr>
      <w:r>
        <w:separator/>
      </w:r>
    </w:p>
  </w:endnote>
  <w:endnote w:type="continuationSeparator" w:id="0">
    <w:p w:rsidR="00186021" w:rsidRDefault="00186021" w:rsidP="00BE7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021" w:rsidRDefault="00186021" w:rsidP="00BE7783">
      <w:pPr>
        <w:spacing w:after="0" w:line="240" w:lineRule="auto"/>
      </w:pPr>
      <w:r>
        <w:separator/>
      </w:r>
    </w:p>
  </w:footnote>
  <w:footnote w:type="continuationSeparator" w:id="0">
    <w:p w:rsidR="00186021" w:rsidRDefault="00186021" w:rsidP="00BE7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37EA"/>
    <w:rsid w:val="00034616"/>
    <w:rsid w:val="0006063C"/>
    <w:rsid w:val="0015074B"/>
    <w:rsid w:val="00186021"/>
    <w:rsid w:val="0029639D"/>
    <w:rsid w:val="00326F90"/>
    <w:rsid w:val="00687E05"/>
    <w:rsid w:val="006D183F"/>
    <w:rsid w:val="00AA1D8D"/>
    <w:rsid w:val="00AE5B09"/>
    <w:rsid w:val="00B47730"/>
    <w:rsid w:val="00BE7783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87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87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B709FB-9A22-4801-ABB9-9348546C1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Windows User</cp:lastModifiedBy>
  <cp:revision>6</cp:revision>
  <cp:lastPrinted>2025-11-15T11:30:00Z</cp:lastPrinted>
  <dcterms:created xsi:type="dcterms:W3CDTF">2013-12-23T23:15:00Z</dcterms:created>
  <dcterms:modified xsi:type="dcterms:W3CDTF">2025-11-15T11:32:00Z</dcterms:modified>
  <cp:category/>
</cp:coreProperties>
</file>